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Balkon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Balkonbrüstung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Balkonbrüstung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1035858" name="12893f20-a806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8876618" name="12893f20-a806-11f0-a0ca-4dade1810e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4882061" name="1b0555d0-a806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8179087" name="1b0555d0-a806-11f0-a0ca-4dade1810e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7582729" name="e0eba630-a808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929368" name="e0eba630-a808-11f0-a0ca-4dade1810e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4081924" name="e9ddfe50-a808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3143895" name="e9ddfe50-a808-11f0-a0ca-4dade1810e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77890570" name="c495827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0699906" name="c4958270-a809-11f0-a0ca-4dade1810e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6931137" name="ccbb62d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8027965" name="ccbb62d0-a809-11f0-a0ca-4dade1810e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31258261" name="dca5548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97161" name="dca55480-a809-11f0-a0ca-4dade1810e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3827112" name="e0e5e46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3357963" name="e0e5e460-a809-11f0-a0ca-4dade1810e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9890603" name="ff198540-a809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6474701" name="ff198540-a809-11f0-a0ca-4dade1810e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7124675" name="042a8480-a80a-11f0-a0ca-4dade1810e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8871597" name="042a8480-a80a-11f0-a0ca-4dade1810ec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